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rPr>
          <w:b/>
          <w:sz w:val="32"/>
          <w:szCs w:val="24"/>
        </w:rPr>
      </w:pPr>
    </w:p>
    <w:p w:rsidR="00A03AAD" w:rsidRPr="006F28D4" w:rsidRDefault="00A03AAD" w:rsidP="00A03AAD">
      <w:pPr>
        <w:jc w:val="center"/>
        <w:rPr>
          <w:b/>
          <w:sz w:val="32"/>
          <w:szCs w:val="24"/>
        </w:rPr>
      </w:pPr>
    </w:p>
    <w:p w:rsidR="00A03AAD" w:rsidRPr="006F28D4" w:rsidRDefault="00A03AAD" w:rsidP="00A03AAD">
      <w:pPr>
        <w:jc w:val="center"/>
        <w:rPr>
          <w:b/>
          <w:sz w:val="32"/>
          <w:szCs w:val="24"/>
        </w:rPr>
      </w:pPr>
      <w:r w:rsidRPr="006F28D4">
        <w:rPr>
          <w:b/>
          <w:sz w:val="32"/>
          <w:szCs w:val="24"/>
        </w:rPr>
        <w:t>ФОНД ОЦЕНОЧНЫХ СРЕДСТВ</w:t>
      </w:r>
      <w:r w:rsidRPr="006F28D4">
        <w:rPr>
          <w:b/>
          <w:sz w:val="32"/>
          <w:szCs w:val="24"/>
        </w:rPr>
        <w:br/>
        <w:t>ПО ФИЗИЧЕСКОЙ КУЛЬТУРЕ</w:t>
      </w:r>
      <w:r w:rsidRPr="006F28D4">
        <w:rPr>
          <w:b/>
          <w:sz w:val="32"/>
          <w:szCs w:val="24"/>
        </w:rPr>
        <w:br/>
        <w:t>2 КЛАСС</w:t>
      </w: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</w:p>
    <w:p w:rsidR="00A03AAD" w:rsidRPr="00137050" w:rsidRDefault="00A03AAD" w:rsidP="00A03AAD">
      <w:pPr>
        <w:jc w:val="center"/>
        <w:rPr>
          <w:sz w:val="24"/>
          <w:szCs w:val="24"/>
        </w:rPr>
      </w:pPr>
      <w:r w:rsidRPr="00137050">
        <w:rPr>
          <w:sz w:val="24"/>
          <w:szCs w:val="24"/>
        </w:rPr>
        <w:br w:type="page"/>
      </w:r>
    </w:p>
    <w:p w:rsidR="00A03AAD" w:rsidRPr="00137050" w:rsidRDefault="00A03AAD" w:rsidP="00A03AAD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lastRenderedPageBreak/>
        <w:t>ПАСПОРТ ФОНДА ОЦЕНОЧНЫХ СРЕДСТВ</w:t>
      </w:r>
      <w:r w:rsidRPr="00137050">
        <w:rPr>
          <w:b/>
          <w:sz w:val="24"/>
          <w:szCs w:val="24"/>
        </w:rPr>
        <w:br/>
        <w:t xml:space="preserve">ПО ФИЗИЧЕСКОЙ КУЛЬТУРЕ </w:t>
      </w:r>
    </w:p>
    <w:p w:rsidR="00A03AAD" w:rsidRPr="00137050" w:rsidRDefault="00B419C4" w:rsidP="00A03AAD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 xml:space="preserve"> 2 КЛАСС</w:t>
      </w: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3686"/>
      </w:tblGrid>
      <w:tr w:rsidR="00A03AAD" w:rsidRPr="00137050" w:rsidTr="00A03AA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№</w:t>
            </w:r>
          </w:p>
          <w:p w:rsidR="00A03AAD" w:rsidRPr="00137050" w:rsidRDefault="00A03AAD" w:rsidP="00B419C4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п</w:t>
            </w:r>
            <w:r w:rsidRPr="00137050">
              <w:rPr>
                <w:b/>
                <w:sz w:val="24"/>
                <w:szCs w:val="24"/>
                <w:lang w:val="en-US"/>
              </w:rPr>
              <w:t>/</w:t>
            </w:r>
            <w:r w:rsidRPr="00137050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B419C4" w:rsidP="00B419C4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Период</w:t>
            </w:r>
            <w:r w:rsidR="00A03AAD" w:rsidRPr="00137050">
              <w:rPr>
                <w:b/>
                <w:sz w:val="24"/>
                <w:szCs w:val="24"/>
              </w:rPr>
              <w:t xml:space="preserve"> проведения </w:t>
            </w:r>
          </w:p>
          <w:p w:rsidR="00A03AAD" w:rsidRPr="00137050" w:rsidRDefault="00A03AAD" w:rsidP="00B419C4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контрольной работы</w:t>
            </w:r>
          </w:p>
        </w:tc>
      </w:tr>
      <w:tr w:rsidR="00A03AAD" w:rsidRPr="00137050" w:rsidTr="00A03AA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A03AAD">
            <w:pPr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Контрольная работа</w:t>
            </w:r>
            <w:r w:rsidR="00B419C4" w:rsidRPr="00137050">
              <w:rPr>
                <w:sz w:val="24"/>
                <w:szCs w:val="24"/>
              </w:rPr>
              <w:t xml:space="preserve"> №1</w:t>
            </w:r>
            <w:r w:rsidRPr="00137050">
              <w:rPr>
                <w:sz w:val="24"/>
                <w:szCs w:val="24"/>
              </w:rPr>
              <w:t xml:space="preserve"> за 1 четверть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CA782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  <w:lang w:val="en-US"/>
              </w:rPr>
              <w:t>I</w:t>
            </w:r>
            <w:r w:rsidR="00B419C4" w:rsidRPr="00137050">
              <w:rPr>
                <w:sz w:val="24"/>
                <w:szCs w:val="24"/>
              </w:rPr>
              <w:t xml:space="preserve"> четверть</w:t>
            </w:r>
          </w:p>
        </w:tc>
      </w:tr>
      <w:tr w:rsidR="00A03AAD" w:rsidRPr="00137050" w:rsidTr="00A03AA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A03AAD">
            <w:pPr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Контрольная работа</w:t>
            </w:r>
            <w:r w:rsidR="00B419C4" w:rsidRPr="00137050">
              <w:rPr>
                <w:sz w:val="24"/>
                <w:szCs w:val="24"/>
              </w:rPr>
              <w:t xml:space="preserve"> №2</w:t>
            </w:r>
            <w:r w:rsidRPr="00137050">
              <w:rPr>
                <w:sz w:val="24"/>
                <w:szCs w:val="24"/>
              </w:rPr>
              <w:t xml:space="preserve"> за 2 четверть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CA782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  <w:lang w:val="en-US"/>
              </w:rPr>
              <w:t>II</w:t>
            </w:r>
            <w:r w:rsidR="00B419C4" w:rsidRPr="00137050">
              <w:rPr>
                <w:sz w:val="24"/>
                <w:szCs w:val="24"/>
              </w:rPr>
              <w:t xml:space="preserve"> четверть</w:t>
            </w:r>
          </w:p>
        </w:tc>
      </w:tr>
      <w:tr w:rsidR="00A03AAD" w:rsidRPr="00137050" w:rsidTr="00A03AA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Контрольная работа</w:t>
            </w:r>
            <w:r w:rsidR="00B419C4" w:rsidRPr="00137050">
              <w:rPr>
                <w:sz w:val="24"/>
                <w:szCs w:val="24"/>
              </w:rPr>
              <w:t xml:space="preserve"> №3</w:t>
            </w:r>
            <w:r w:rsidRPr="00137050">
              <w:rPr>
                <w:sz w:val="24"/>
                <w:szCs w:val="24"/>
              </w:rPr>
              <w:t xml:space="preserve"> за 3 четверть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CA782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  <w:lang w:val="en-US"/>
              </w:rPr>
              <w:t>III</w:t>
            </w:r>
            <w:r w:rsidR="00B419C4" w:rsidRPr="00137050">
              <w:rPr>
                <w:sz w:val="24"/>
                <w:szCs w:val="24"/>
              </w:rPr>
              <w:t xml:space="preserve"> четверть</w:t>
            </w:r>
          </w:p>
        </w:tc>
      </w:tr>
      <w:tr w:rsidR="00A03AAD" w:rsidRPr="00137050" w:rsidTr="00A03AA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A03AAD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137050" w:rsidP="00137050">
            <w:pPr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Итоговое письменное тестирование</w:t>
            </w:r>
            <w:r>
              <w:rPr>
                <w:sz w:val="24"/>
                <w:szCs w:val="24"/>
              </w:rPr>
              <w:t>.</w:t>
            </w:r>
            <w:r w:rsidRPr="00137050">
              <w:rPr>
                <w:sz w:val="24"/>
                <w:szCs w:val="24"/>
              </w:rPr>
              <w:t xml:space="preserve"> Итоговое практическое тестирование</w:t>
            </w:r>
            <w:r w:rsidR="00A03AAD" w:rsidRPr="0013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A03AAD" w:rsidRPr="00137050" w:rsidRDefault="00137050" w:rsidP="00137050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ГКР</w:t>
            </w:r>
          </w:p>
        </w:tc>
      </w:tr>
    </w:tbl>
    <w:p w:rsidR="00A03AAD" w:rsidRPr="00137050" w:rsidRDefault="00A03AAD" w:rsidP="00A03AAD">
      <w:pPr>
        <w:rPr>
          <w:b/>
          <w:sz w:val="24"/>
          <w:szCs w:val="24"/>
        </w:rPr>
      </w:pPr>
    </w:p>
    <w:p w:rsidR="006F28D4" w:rsidRDefault="006F28D4">
      <w:pPr>
        <w:widowControl/>
        <w:spacing w:after="200" w:line="276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br w:type="page"/>
      </w:r>
    </w:p>
    <w:p w:rsidR="009B060B" w:rsidRPr="00137050" w:rsidRDefault="008E1602" w:rsidP="00D73D71">
      <w:pPr>
        <w:jc w:val="center"/>
        <w:rPr>
          <w:b/>
          <w:caps/>
          <w:sz w:val="24"/>
          <w:szCs w:val="24"/>
        </w:rPr>
      </w:pPr>
      <w:bookmarkStart w:id="0" w:name="_GoBack"/>
      <w:bookmarkEnd w:id="0"/>
      <w:r w:rsidRPr="00137050">
        <w:rPr>
          <w:b/>
          <w:caps/>
          <w:sz w:val="24"/>
          <w:szCs w:val="24"/>
        </w:rPr>
        <w:lastRenderedPageBreak/>
        <w:t xml:space="preserve">Контрольная работа </w:t>
      </w:r>
      <w:r w:rsidR="00137050" w:rsidRPr="00137050">
        <w:rPr>
          <w:b/>
          <w:caps/>
          <w:sz w:val="24"/>
          <w:szCs w:val="24"/>
        </w:rPr>
        <w:t xml:space="preserve">№1 </w:t>
      </w:r>
      <w:r w:rsidRPr="00137050">
        <w:rPr>
          <w:b/>
          <w:caps/>
          <w:sz w:val="24"/>
          <w:szCs w:val="24"/>
        </w:rPr>
        <w:t>за 1 четверть</w:t>
      </w:r>
    </w:p>
    <w:p w:rsidR="008E1602" w:rsidRPr="00137050" w:rsidRDefault="008E1602" w:rsidP="008E1602">
      <w:pPr>
        <w:jc w:val="center"/>
        <w:rPr>
          <w:b/>
          <w:sz w:val="24"/>
          <w:szCs w:val="24"/>
        </w:rPr>
      </w:pPr>
    </w:p>
    <w:p w:rsidR="009B060B" w:rsidRPr="00137050" w:rsidRDefault="008E1602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1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означает понятие «физическое развитие»?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умение быстро бегать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изменение роста, веса и других показателей тела человека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занятия спортом в школе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Для чего нужна правильная осанка?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для красивой походки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для здоровья позвоночника и внутренних органов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чтобы быстрее бегать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Какие упражнения помогают формировать правильную осанку?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упражнения для укрепления мышц спины и живота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бег на длинные дистанции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прыжки через скакалку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Где впервые были проведены Олимпийские игры?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 России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 Древней Греции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 Китае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Что такое общеразвивающие упражнения?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упражнения только для рук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упражнения для развития всех групп мышц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упражнения только для ног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Какое правило безопасности нужно соблюдать в бассейне?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можно бегать по бортику бассейна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нельзя заходить в воду без разрешения учителя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можно толкать других детей в воду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Что нужно делать перед началом плавания?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сразу прыгать в воду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разминку и адаптацию к воде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бегать вокруг бассейна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Какое движение в русском народном танце выполняется приставным шагом?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хороводный шаг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прыжки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бег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Что такое массовый спорт?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спорт только для профессиональных спортсменов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спорт для всех желающих укрепить здоровье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спорт только для взрослых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Как правильно дышать при плавании?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вдох через нос, выдох в воду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всегда задерживать дыхание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дышать только ртом над водой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8E1602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lastRenderedPageBreak/>
        <w:t>Вариант 2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такое физическая культура?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только спортивные соревнования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занятия физическими упражнениями для укрепления здоровья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утренняя зарядка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Что нужно делать для сохранения правильной осанки?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сидеть с прямой спиной и выполнять упражнения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всегда сидеть сгорбившись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не заниматься физкультурой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Как можно проверить свою осанку?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встать спиной к стене и прижаться затылком, лопатками, ягодицами и пятками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посмотреть в зеркало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попросить друга толкнуть в спину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Что символизируют олимпийские кольца?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пять видов спорта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пять континентов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пять стран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Что развивают музыкально-сценические игры?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только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координацию, ритм и выразительность движений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быстроту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Почему нельзя нырять в бассейне без разрешения учителя?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это весело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можно получить травму или испугать других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вода станет грязной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Какой элемент плавания помогает держаться на воде?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скольжение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движения руками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движения ногами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Что такое хороводный шаг?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быстрый бег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плавное движение по кругу с приставным шагом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прыжки на месте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Для чего нужно измерять свой рост и вес?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чтобы узнать, как растет и развивается организм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это не нужно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для медицинской карты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Что такое гребковые движения в плавании?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движения руками и ногами для продвижения в воде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движения головой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прыжки в воде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8E1602" w:rsidP="008E1602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 xml:space="preserve">Ответы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37050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8E1602">
        <w:trPr>
          <w:jc w:val="center"/>
        </w:trPr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8E1602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</w:tbl>
    <w:p w:rsidR="008E1602" w:rsidRPr="00137050" w:rsidRDefault="008E1602" w:rsidP="009B060B">
      <w:pPr>
        <w:rPr>
          <w:sz w:val="24"/>
          <w:szCs w:val="24"/>
        </w:rPr>
      </w:pPr>
    </w:p>
    <w:p w:rsidR="008E1602" w:rsidRPr="00137050" w:rsidRDefault="008E1602" w:rsidP="008E1602">
      <w:pPr>
        <w:jc w:val="center"/>
        <w:rPr>
          <w:b/>
          <w:caps/>
          <w:sz w:val="24"/>
          <w:szCs w:val="24"/>
        </w:rPr>
      </w:pPr>
      <w:r w:rsidRPr="00137050">
        <w:rPr>
          <w:b/>
          <w:caps/>
          <w:sz w:val="24"/>
          <w:szCs w:val="24"/>
        </w:rPr>
        <w:t>Контрольная работа</w:t>
      </w:r>
      <w:r w:rsidR="00137050" w:rsidRPr="00137050">
        <w:rPr>
          <w:b/>
          <w:caps/>
          <w:sz w:val="24"/>
          <w:szCs w:val="24"/>
        </w:rPr>
        <w:t xml:space="preserve"> №2</w:t>
      </w:r>
      <w:r w:rsidRPr="00137050">
        <w:rPr>
          <w:b/>
          <w:caps/>
          <w:sz w:val="24"/>
          <w:szCs w:val="24"/>
        </w:rPr>
        <w:t xml:space="preserve"> за 2 четверть</w:t>
      </w:r>
    </w:p>
    <w:p w:rsidR="008E1602" w:rsidRPr="00137050" w:rsidRDefault="008E1602" w:rsidP="008E1602">
      <w:pPr>
        <w:jc w:val="center"/>
        <w:rPr>
          <w:b/>
          <w:sz w:val="24"/>
          <w:szCs w:val="24"/>
        </w:rPr>
      </w:pPr>
    </w:p>
    <w:p w:rsidR="009B060B" w:rsidRPr="00137050" w:rsidRDefault="008E1602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1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Какие показатели физического развития можно измерять?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рост, вес,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настроение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цвет волос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 проверить правильность осанки у стены?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просто постоять рядом со стеной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прижаться к стене затылком, лопатками, ягодицами и пятками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прислониться только спиной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Что такое сила как физическое качество?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способность быстро бегать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способность мышц преодолевать сопротивление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способность долго выполнять упражнения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Какое физическое качество развивает бег на короткие дистанции?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гибкость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быстроту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выносливость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Что относится к здоровому образу жизни?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режим дня, правильное питание, физические упражнения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сон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игры на компьютере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Для чего нужна разминка перед физическими упражнениями?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чтобы устать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чтобы подготовить организм к нагрузке и избежать травм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чтобы похвастаться перед друзьями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Что такое строевые команды?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команды для построения и перестроения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названия упражнений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правила игр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Какое упражнение развивает гибкость?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бег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наклоны и растяжка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lastRenderedPageBreak/>
        <w:t>3) прыжки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Что такое эстафета?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индивидуальное соревнование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командное соревнование с передачей эстафетной палочки или выполнением заданий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простая игра без правил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Какая команда означает «стать прямо, пятки вместе, носки врозь»?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«Вольно!»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«Смирно!»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«Разойдись!»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D73D71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2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Зачем нужно наблюдать за своим физическим развитием?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чтобы знать, как растет и развивается организм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это не важно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для оценок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Какие упражнения помогают укрепить мышцы спины?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только прыжки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наклоны, подъемы туловища, упражнения на четвереньках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бег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Что такое быстрота как физическое качество?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способность выполнять движения за минимальное время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способность поднимать тяжести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способность долго бежать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Какое физическое качество развивает длительный бег?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выносливость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координацию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Сколько часов в сутки должен спать ребенок твоего возраста?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5-6 часов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9-10 часов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3-4 часа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Что такое общеразвивающие упражнения?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упражнения для развития различных групп мышц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бег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игры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Как правильно выполнять команду «Направо!»?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повернуться налево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повернуться на правой пяте, левом носке на 90 градусов вправо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просто посмотреть направо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Что такое координация движений?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способность выполнять точные и согласованные движения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быстрота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сила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lastRenderedPageBreak/>
        <w:t>9. Какие правила нужно соблюдать в ролевых играх?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не слушать учителя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уважать партнеров, соблюдать правила игры, быть внимательным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мешать другим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Что развивают спортивные эстафеты?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быстроту, ловкость, умение работать в команде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гибкость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 xml:space="preserve">Ответы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37050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</w:tbl>
    <w:p w:rsidR="00D73D71" w:rsidRPr="00137050" w:rsidRDefault="00D73D71" w:rsidP="009B060B">
      <w:pPr>
        <w:rPr>
          <w:sz w:val="24"/>
          <w:szCs w:val="24"/>
        </w:rPr>
      </w:pPr>
    </w:p>
    <w:p w:rsidR="00D73D71" w:rsidRPr="00137050" w:rsidRDefault="00D73D71" w:rsidP="00D73D71">
      <w:pPr>
        <w:jc w:val="center"/>
        <w:rPr>
          <w:b/>
          <w:caps/>
          <w:sz w:val="24"/>
          <w:szCs w:val="24"/>
        </w:rPr>
      </w:pPr>
      <w:r w:rsidRPr="00137050">
        <w:rPr>
          <w:b/>
          <w:caps/>
          <w:sz w:val="24"/>
          <w:szCs w:val="24"/>
        </w:rPr>
        <w:t>Контрольная работа</w:t>
      </w:r>
      <w:r w:rsidR="00137050">
        <w:rPr>
          <w:b/>
          <w:caps/>
          <w:sz w:val="24"/>
          <w:szCs w:val="24"/>
        </w:rPr>
        <w:t xml:space="preserve"> №3</w:t>
      </w:r>
      <w:r w:rsidRPr="00137050">
        <w:rPr>
          <w:b/>
          <w:caps/>
          <w:sz w:val="24"/>
          <w:szCs w:val="24"/>
        </w:rPr>
        <w:t xml:space="preserve"> за 3 четверть</w:t>
      </w:r>
    </w:p>
    <w:p w:rsidR="009B060B" w:rsidRPr="00137050" w:rsidRDefault="009B060B" w:rsidP="00D73D71">
      <w:pPr>
        <w:jc w:val="center"/>
        <w:rPr>
          <w:b/>
          <w:sz w:val="24"/>
          <w:szCs w:val="24"/>
        </w:rPr>
      </w:pPr>
    </w:p>
    <w:p w:rsidR="009B060B" w:rsidRPr="00137050" w:rsidRDefault="00D73D71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1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такое кувырок вперед?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прыжок через скакалку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акробатическое упражнение - переворот через голову вперед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наклон вперед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Какое положение тела называется группировкой?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стоя с поднятыми руками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сидя или лежа с подтянутыми к груди коленями, обхватив их руками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лежа на спине с вытянутыми руками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Что такое гимнастический «мост»?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упражнение с прогибом спины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вид скакалки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гимнастический снаряд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Для чего нужна скакалка на уроках физкультуры?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только для игр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для развития прыгучести, выносливости и координации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для украшения зала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Как правильно приземляться после прыжка?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на прямые ноги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на носки с переходом на всю стопу, слегка сгибая ноги в коленях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на пятки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Что такое комбинация упражнений?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lastRenderedPageBreak/>
        <w:t>1) одно упражнение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последовательное выполнение нескольких упражнений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отдых между упражнениями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Какое правило безопасности важно при выполнении акробатических упражнений?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выполнять на мягком покрытии под контролем учителя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можно выполнять где угодно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не нужно разминаться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Что развивают упражнения с мячом?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ловкость и координацию движений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гибкость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Почему важно соблюдать правила в эстафетах?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 xml:space="preserve">1) чтобы не было </w:t>
      </w:r>
      <w:proofErr w:type="gramStart"/>
      <w:r w:rsidRPr="00137050">
        <w:rPr>
          <w:sz w:val="24"/>
          <w:szCs w:val="24"/>
        </w:rPr>
        <w:t>травм</w:t>
      </w:r>
      <w:proofErr w:type="gramEnd"/>
      <w:r w:rsidRPr="00137050">
        <w:rPr>
          <w:sz w:val="24"/>
          <w:szCs w:val="24"/>
        </w:rPr>
        <w:t xml:space="preserve"> и игра была честной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правила не важны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чтобы выиграть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Что такое партерная разминка?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разминка в положении сидя или лежа на полу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разминка в беге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разминка с мячом</w:t>
      </w:r>
    </w:p>
    <w:p w:rsidR="00137050" w:rsidRDefault="00137050" w:rsidP="009B060B">
      <w:pPr>
        <w:rPr>
          <w:b/>
          <w:sz w:val="24"/>
          <w:szCs w:val="24"/>
        </w:rPr>
      </w:pPr>
    </w:p>
    <w:p w:rsidR="009B060B" w:rsidRPr="00137050" w:rsidRDefault="00D73D71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2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такое кувырок назад?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переворот через голову назад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прыжок назад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шаг назад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Какую позу нужно принять для группировки?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подтянуть колени к груди и обхватить их руками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встать на носки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лечь на живот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Как правильно встать в «мост» из положения лежа?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резко выпрямить руки и ноги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упереться руками и ногами, плавно прогнуть спину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перевернуться на живот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Какое упражнение со скакалкой развивает выносливость?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прыжки через скакалку в течение длительного времени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держание скакалки в руках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вращение скакалки без прыжков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Почему нельзя приземляться на прямые ноги после прыжка?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это некрасиво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можно получить травму суставов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так прыгать легче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Из чего состоит гимнастическая комбинация?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из нескольких последовательно выполняемых упражнений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из одного упражнения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lastRenderedPageBreak/>
        <w:t>3) из отдыха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Что нужно сделать перед выполнением акробатических упражнений?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хорошо размяться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ничего не делать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сразу начать упражнения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Какие упражнения можно выполнять с гимнастическим мячом?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броски, ловлю, отбивы, перекатывание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держать в руках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смотреть на него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Что означает слово «взаимодействие» в играх?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играть только одному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совместная работа, помощь партнерам по команде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мешать другим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Для чего нужны упражнения разминки у опоры?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для развития координации, гибкости и укрепления мышц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чтобы держаться за опору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они не нужны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 xml:space="preserve">Ответы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37050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</w:tbl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br w:type="page"/>
      </w:r>
    </w:p>
    <w:p w:rsidR="00137050" w:rsidRPr="00137050" w:rsidRDefault="00137050" w:rsidP="00D73D71">
      <w:pPr>
        <w:jc w:val="center"/>
        <w:rPr>
          <w:b/>
          <w:caps/>
          <w:sz w:val="24"/>
          <w:szCs w:val="24"/>
        </w:rPr>
      </w:pPr>
      <w:r w:rsidRPr="00137050">
        <w:rPr>
          <w:b/>
          <w:caps/>
          <w:sz w:val="24"/>
          <w:szCs w:val="24"/>
        </w:rPr>
        <w:lastRenderedPageBreak/>
        <w:t>Годовая контрольная работа</w:t>
      </w:r>
    </w:p>
    <w:p w:rsidR="00D73D71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Итоговое письменное тестирование</w:t>
      </w:r>
    </w:p>
    <w:p w:rsidR="00D73D71" w:rsidRPr="00137050" w:rsidRDefault="00D73D71" w:rsidP="00D73D71">
      <w:pPr>
        <w:jc w:val="center"/>
        <w:rPr>
          <w:b/>
          <w:sz w:val="24"/>
          <w:szCs w:val="24"/>
        </w:rPr>
      </w:pPr>
    </w:p>
    <w:p w:rsidR="009B060B" w:rsidRPr="00137050" w:rsidRDefault="00D73D71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1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такое физическая культура?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только спортивные игры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занятия физическими упражнениями для укрепления здоровья и развития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уроки в школе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Какие основные физические качества человека ты знаешь?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рост и вес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сила, быстрота, выносливость, гибкость, координация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сила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Для чего нужна правильная осанка?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для здоровья позвоночника и внутренних органов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для красоты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она не нужна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Что входит в здоровый образ жизни?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режим дня, правильное питание, физические упражнения, закаливание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сон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игры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Какое акробатическое упражнение выполняется с переворотом через голову?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мост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кувырок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шпагат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Для чего нужна разминка перед занятиями?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чтобы подготовить организм к нагрузке и избежать травм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чтобы устать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она не нужна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Какая команда означает построение в одну линию?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«В колонну!»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«В шеренгу!»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«Разойдись!»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Что такое группировка?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положение тела с подтянутыми к груди коленями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стойка на руках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бег на месте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Какие правила безопасности нужно соблюдать в бассейне?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не заходить в воду без разрешения, не толкаться, слушать учителя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можно бегать по бортику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можно прыгать в воду с разбега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Где впервые проводились Олимпийские игры?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 России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 Древней Греции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 Америке</w:t>
      </w:r>
      <w:r w:rsidRPr="00137050">
        <w:rPr>
          <w:sz w:val="24"/>
          <w:szCs w:val="24"/>
        </w:rPr>
        <w:br w:type="page"/>
      </w:r>
    </w:p>
    <w:p w:rsidR="00D73D71" w:rsidRPr="00137050" w:rsidRDefault="00D73D71" w:rsidP="00D73D71">
      <w:pPr>
        <w:jc w:val="center"/>
        <w:rPr>
          <w:b/>
          <w:sz w:val="24"/>
          <w:szCs w:val="24"/>
        </w:rPr>
      </w:pPr>
    </w:p>
    <w:p w:rsidR="009B060B" w:rsidRPr="00137050" w:rsidRDefault="00D73D71" w:rsidP="00137050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Вариант 2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1. Что такое физическое развитие?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изменение роста, веса и других показателей тела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только занятия спортом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игры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2. Какое физическое качество позволяет быстро выполнять движения?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сила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быстрота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выносливость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3. Как можно проверить правильность своей осанки?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встать спиной к стене и прижаться затылком, лопатками, ягодицами и пятками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просто посмотреть в зеркало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спросить у друга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4. Сколько часов в сутки должен спать младший школьник?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5-6 часов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9-10 часов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3-4 часа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5. Что такое гимнастический «мост»?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упражнение с прогибом спины опорой на руки и ноги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вид скакалки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название игры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6. Что развивает длительный бег?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силу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выносливость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только быстроту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7. Какая команда означает «стать прямо, пятки вместе, носки врозь»?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«Вольно!»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«Смирно!»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«Разойдись!»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8. Как правильно приземляться после прыжка?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на прямые ноги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на носки с переходом на всю стопу, сгибая ноги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на пятки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9. Какое правило дыхания в плавании?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вдох через нос над водой, выдох в воду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всегда задерживать дыхание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дышать только ртом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10. Что символизируют пять олимпийских колец?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1) пять видов спорта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2) пять континентов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3) пять стран</w:t>
      </w:r>
    </w:p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br w:type="page"/>
      </w:r>
    </w:p>
    <w:p w:rsidR="009B060B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lastRenderedPageBreak/>
        <w:t xml:space="preserve">Ответы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37050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Вариант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</w:tr>
      <w:tr w:rsidR="009B060B" w:rsidRPr="00137050" w:rsidTr="00D73D71">
        <w:trPr>
          <w:jc w:val="center"/>
        </w:trPr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</w:tr>
    </w:tbl>
    <w:p w:rsidR="009B060B" w:rsidRPr="00137050" w:rsidRDefault="009B060B" w:rsidP="009B060B">
      <w:pPr>
        <w:rPr>
          <w:sz w:val="24"/>
          <w:szCs w:val="24"/>
        </w:rPr>
      </w:pPr>
    </w:p>
    <w:p w:rsidR="009B060B" w:rsidRPr="00137050" w:rsidRDefault="00D73D71" w:rsidP="00D73D71">
      <w:pPr>
        <w:jc w:val="center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Итоговое практическое тестирование</w:t>
      </w:r>
    </w:p>
    <w:p w:rsidR="009B060B" w:rsidRPr="00137050" w:rsidRDefault="009B060B" w:rsidP="009B060B">
      <w:pPr>
        <w:rPr>
          <w:sz w:val="24"/>
          <w:szCs w:val="24"/>
        </w:rPr>
      </w:pPr>
      <w:r w:rsidRPr="00137050">
        <w:rPr>
          <w:sz w:val="24"/>
          <w:szCs w:val="24"/>
        </w:rPr>
        <w:t>Практическое тестирование проводится с целью оценки уровня физической подготовленности обучающихся 2 класса и включает выполнение контрольных упражнений (тестов) для оценки основных физических качеств.</w:t>
      </w:r>
    </w:p>
    <w:p w:rsidR="009B060B" w:rsidRPr="00137050" w:rsidRDefault="009B060B" w:rsidP="009B060B">
      <w:pPr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Перечень контрольных упражнений: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1794"/>
        <w:gridCol w:w="1728"/>
        <w:gridCol w:w="1728"/>
      </w:tblGrid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r w:rsidRPr="0013705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Контрольное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b/>
                <w:sz w:val="24"/>
                <w:szCs w:val="24"/>
              </w:rPr>
              <w:t>упражнение</w:t>
            </w:r>
            <w:proofErr w:type="spellEnd"/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Физическое</w:t>
            </w:r>
            <w:proofErr w:type="spellEnd"/>
            <w:r w:rsidRPr="001370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b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Мальчики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7050">
              <w:rPr>
                <w:b/>
                <w:sz w:val="24"/>
                <w:szCs w:val="24"/>
              </w:rPr>
              <w:t>Девочки</w:t>
            </w:r>
            <w:proofErr w:type="spellEnd"/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Челночный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бег</w:t>
            </w:r>
            <w:proofErr w:type="spellEnd"/>
            <w:r w:rsidRPr="00137050">
              <w:rPr>
                <w:sz w:val="24"/>
                <w:szCs w:val="24"/>
              </w:rPr>
              <w:t xml:space="preserve"> 3×10 м (</w:t>
            </w:r>
            <w:proofErr w:type="spellStart"/>
            <w:r w:rsidRPr="00137050">
              <w:rPr>
                <w:sz w:val="24"/>
                <w:szCs w:val="24"/>
              </w:rPr>
              <w:t>сек</w:t>
            </w:r>
            <w:proofErr w:type="spellEnd"/>
            <w:r w:rsidRPr="00137050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Быстрота</w:t>
            </w:r>
            <w:proofErr w:type="spellEnd"/>
            <w:r w:rsidRPr="00137050">
              <w:rPr>
                <w:sz w:val="24"/>
                <w:szCs w:val="24"/>
              </w:rPr>
              <w:t xml:space="preserve">, </w:t>
            </w:r>
            <w:proofErr w:type="spellStart"/>
            <w:r w:rsidRPr="00137050">
              <w:rPr>
                <w:sz w:val="24"/>
                <w:szCs w:val="24"/>
              </w:rPr>
              <w:t>координация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10,0-9,5-9,0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10,5-10,0-9,5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Бег</w:t>
            </w:r>
            <w:proofErr w:type="spellEnd"/>
            <w:r w:rsidRPr="00137050">
              <w:rPr>
                <w:sz w:val="24"/>
                <w:szCs w:val="24"/>
              </w:rPr>
              <w:t xml:space="preserve"> 30 м (</w:t>
            </w:r>
            <w:proofErr w:type="spellStart"/>
            <w:r w:rsidRPr="00137050">
              <w:rPr>
                <w:sz w:val="24"/>
                <w:szCs w:val="24"/>
              </w:rPr>
              <w:t>сек</w:t>
            </w:r>
            <w:proofErr w:type="spellEnd"/>
            <w:r w:rsidRPr="00137050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Быстрота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6,5-6,0-5,5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7,0-6,5-6,0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  <w:lang w:val="ru-RU"/>
              </w:rPr>
            </w:pPr>
            <w:r w:rsidRPr="00137050">
              <w:rPr>
                <w:sz w:val="24"/>
                <w:szCs w:val="24"/>
                <w:lang w:val="ru-RU"/>
              </w:rPr>
              <w:t>Прыжок в длину с места (см)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Скоростно-силовые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качества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110-130-150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100-120-140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Подтягивание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на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перекладине</w:t>
            </w:r>
            <w:proofErr w:type="spellEnd"/>
            <w:r w:rsidRPr="00137050">
              <w:rPr>
                <w:sz w:val="24"/>
                <w:szCs w:val="24"/>
              </w:rPr>
              <w:t xml:space="preserve"> (</w:t>
            </w:r>
            <w:proofErr w:type="spellStart"/>
            <w:r w:rsidRPr="00137050">
              <w:rPr>
                <w:sz w:val="24"/>
                <w:szCs w:val="24"/>
              </w:rPr>
              <w:t>раз</w:t>
            </w:r>
            <w:proofErr w:type="spellEnd"/>
            <w:r w:rsidRPr="00137050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Сила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2-3-4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—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Отжимания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от</w:t>
            </w:r>
            <w:proofErr w:type="spellEnd"/>
            <w:r w:rsidRPr="00137050">
              <w:rPr>
                <w:sz w:val="24"/>
                <w:szCs w:val="24"/>
              </w:rPr>
              <w:t xml:space="preserve"> </w:t>
            </w:r>
            <w:proofErr w:type="spellStart"/>
            <w:r w:rsidRPr="00137050">
              <w:rPr>
                <w:sz w:val="24"/>
                <w:szCs w:val="24"/>
              </w:rPr>
              <w:t>пола</w:t>
            </w:r>
            <w:proofErr w:type="spellEnd"/>
            <w:r w:rsidRPr="00137050">
              <w:rPr>
                <w:sz w:val="24"/>
                <w:szCs w:val="24"/>
              </w:rPr>
              <w:t xml:space="preserve"> (</w:t>
            </w:r>
            <w:proofErr w:type="spellStart"/>
            <w:r w:rsidRPr="00137050">
              <w:rPr>
                <w:sz w:val="24"/>
                <w:szCs w:val="24"/>
              </w:rPr>
              <w:t>раз</w:t>
            </w:r>
            <w:proofErr w:type="spellEnd"/>
            <w:r w:rsidRPr="00137050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Сила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—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5-8-10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  <w:lang w:val="ru-RU"/>
              </w:rPr>
            </w:pPr>
            <w:r w:rsidRPr="00137050">
              <w:rPr>
                <w:sz w:val="24"/>
                <w:szCs w:val="24"/>
                <w:lang w:val="ru-RU"/>
              </w:rPr>
              <w:t>Наклон вперед из положения сидя (см)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Гибкость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+3-+6-+9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+5-+8-+11</w:t>
            </w:r>
          </w:p>
        </w:tc>
      </w:tr>
      <w:tr w:rsidR="009B060B" w:rsidRPr="00137050" w:rsidTr="00D73D71">
        <w:tc>
          <w:tcPr>
            <w:tcW w:w="709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  <w:lang w:val="ru-RU"/>
              </w:rPr>
            </w:pPr>
            <w:r w:rsidRPr="00137050">
              <w:rPr>
                <w:sz w:val="24"/>
                <w:szCs w:val="24"/>
                <w:lang w:val="ru-RU"/>
              </w:rPr>
              <w:t>Метание малого мяча в цель с 6 м (из 5 попыток)</w:t>
            </w:r>
          </w:p>
        </w:tc>
        <w:tc>
          <w:tcPr>
            <w:tcW w:w="1794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proofErr w:type="spellStart"/>
            <w:r w:rsidRPr="00137050">
              <w:rPr>
                <w:sz w:val="24"/>
                <w:szCs w:val="24"/>
              </w:rPr>
              <w:t>Координация</w:t>
            </w:r>
            <w:proofErr w:type="spellEnd"/>
            <w:r w:rsidRPr="00137050">
              <w:rPr>
                <w:sz w:val="24"/>
                <w:szCs w:val="24"/>
              </w:rPr>
              <w:t xml:space="preserve">, </w:t>
            </w:r>
            <w:proofErr w:type="spellStart"/>
            <w:r w:rsidRPr="00137050">
              <w:rPr>
                <w:sz w:val="24"/>
                <w:szCs w:val="24"/>
              </w:rPr>
              <w:t>ловкость</w:t>
            </w:r>
            <w:proofErr w:type="spellEnd"/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2-3-4</w:t>
            </w:r>
          </w:p>
        </w:tc>
        <w:tc>
          <w:tcPr>
            <w:tcW w:w="1728" w:type="dxa"/>
          </w:tcPr>
          <w:p w:rsidR="009B060B" w:rsidRPr="00137050" w:rsidRDefault="009B060B" w:rsidP="00D73D71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2-3-4</w:t>
            </w:r>
          </w:p>
        </w:tc>
      </w:tr>
    </w:tbl>
    <w:p w:rsidR="009B060B" w:rsidRPr="00137050" w:rsidRDefault="009B060B" w:rsidP="00D73D71">
      <w:pPr>
        <w:jc w:val="both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Примечание: в таблице указаны три уровня результатов: базовый – повышенный – высокий.</w:t>
      </w:r>
    </w:p>
    <w:p w:rsidR="009B060B" w:rsidRPr="00137050" w:rsidRDefault="009B060B" w:rsidP="00D73D71">
      <w:pPr>
        <w:jc w:val="both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Критерии оценивания практического тестирования: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Отметка «5» – выполнено не менее 5 контрольных упражнений на высоком уровне;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Отметка «4» – выполнено не менее 4 контрольных упражнений на повышенном уровне;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Отметка «3» – выполнено не менее 4 контрольных упражнений на базовом уровне;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Отметка «2» – не выполнены требования для получения отметки «3».</w:t>
      </w:r>
    </w:p>
    <w:p w:rsidR="009B060B" w:rsidRPr="00137050" w:rsidRDefault="009B060B" w:rsidP="00D73D71">
      <w:pPr>
        <w:jc w:val="both"/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При оценивании учитываются: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индивидуальные физические особенности обучающихся;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динамика показателей в течение учебного года;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правильность техники выполнения упражнений;</w:t>
      </w:r>
    </w:p>
    <w:p w:rsidR="009B060B" w:rsidRPr="00137050" w:rsidRDefault="009B060B" w:rsidP="00D73D71">
      <w:pPr>
        <w:jc w:val="both"/>
        <w:rPr>
          <w:sz w:val="24"/>
          <w:szCs w:val="24"/>
        </w:rPr>
      </w:pPr>
      <w:r w:rsidRPr="00137050">
        <w:rPr>
          <w:sz w:val="24"/>
          <w:szCs w:val="24"/>
        </w:rPr>
        <w:t>старание и прилежание обучающихся.</w:t>
      </w:r>
    </w:p>
    <w:p w:rsidR="00F11A22" w:rsidRPr="00137050" w:rsidRDefault="00F11A22" w:rsidP="00D73D71">
      <w:pPr>
        <w:jc w:val="both"/>
        <w:rPr>
          <w:sz w:val="24"/>
          <w:szCs w:val="24"/>
        </w:rPr>
      </w:pPr>
    </w:p>
    <w:p w:rsidR="00B419C4" w:rsidRPr="00137050" w:rsidRDefault="00B419C4" w:rsidP="00B419C4">
      <w:pPr>
        <w:rPr>
          <w:b/>
          <w:sz w:val="24"/>
          <w:szCs w:val="24"/>
        </w:rPr>
      </w:pPr>
      <w:r w:rsidRPr="00137050">
        <w:rPr>
          <w:b/>
          <w:sz w:val="24"/>
          <w:szCs w:val="24"/>
        </w:rPr>
        <w:t>КРИТЕРИИ ОЦЕНИВАНИЯ КОНТРОЛЬНЫХ РАБОТ</w:t>
      </w:r>
    </w:p>
    <w:p w:rsidR="00B419C4" w:rsidRPr="00137050" w:rsidRDefault="00B419C4" w:rsidP="00B419C4">
      <w:pPr>
        <w:rPr>
          <w:sz w:val="24"/>
          <w:szCs w:val="24"/>
        </w:rPr>
      </w:pPr>
      <w:r w:rsidRPr="00137050">
        <w:rPr>
          <w:sz w:val="24"/>
          <w:szCs w:val="24"/>
        </w:rPr>
        <w:t>Максимальный балл за контрольные работы – 10 баллов. Каждое задание-1 балл.</w:t>
      </w:r>
    </w:p>
    <w:tbl>
      <w:tblPr>
        <w:tblW w:w="105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7"/>
        <w:gridCol w:w="1036"/>
        <w:gridCol w:w="1036"/>
        <w:gridCol w:w="1036"/>
        <w:gridCol w:w="1145"/>
      </w:tblGrid>
      <w:tr w:rsidR="00B419C4" w:rsidRPr="00137050" w:rsidTr="00B419C4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«5»</w:t>
            </w:r>
          </w:p>
        </w:tc>
      </w:tr>
      <w:tr w:rsidR="00B419C4" w:rsidRPr="00137050" w:rsidTr="00B419C4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Первичные баллы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0–3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4–6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7–8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B419C4" w:rsidRPr="00137050" w:rsidRDefault="00B419C4" w:rsidP="00B419C4">
            <w:pPr>
              <w:jc w:val="center"/>
              <w:rPr>
                <w:sz w:val="24"/>
                <w:szCs w:val="24"/>
              </w:rPr>
            </w:pPr>
            <w:r w:rsidRPr="00137050">
              <w:rPr>
                <w:sz w:val="24"/>
                <w:szCs w:val="24"/>
              </w:rPr>
              <w:t>9–10</w:t>
            </w:r>
          </w:p>
        </w:tc>
      </w:tr>
    </w:tbl>
    <w:p w:rsidR="00B419C4" w:rsidRPr="00137050" w:rsidRDefault="00B419C4" w:rsidP="00B419C4">
      <w:pPr>
        <w:rPr>
          <w:sz w:val="24"/>
          <w:szCs w:val="24"/>
        </w:rPr>
      </w:pPr>
    </w:p>
    <w:p w:rsidR="00B419C4" w:rsidRPr="00137050" w:rsidRDefault="00B419C4" w:rsidP="00B419C4">
      <w:pPr>
        <w:pStyle w:val="21"/>
        <w:spacing w:befor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70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КРИТЕРИИ ОЦЕНИВАНИЯ ПИСЬМЕННОЙ КОНТРОЛЬНОЙ РАБОТЫ</w:t>
      </w:r>
    </w:p>
    <w:tbl>
      <w:tblPr>
        <w:tblW w:w="1020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2505"/>
        <w:gridCol w:w="2173"/>
        <w:gridCol w:w="1559"/>
      </w:tblGrid>
      <w:tr w:rsidR="00B419C4" w:rsidRPr="00137050" w:rsidTr="00B419C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7050">
              <w:rPr>
                <w:b/>
                <w:bCs/>
                <w:color w:val="000000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7050">
              <w:rPr>
                <w:b/>
                <w:bCs/>
                <w:color w:val="000000"/>
                <w:sz w:val="24"/>
                <w:szCs w:val="24"/>
              </w:rPr>
              <w:t>Процент выполнения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7050">
              <w:rPr>
                <w:b/>
                <w:bCs/>
                <w:color w:val="000000"/>
                <w:sz w:val="24"/>
                <w:szCs w:val="24"/>
              </w:rPr>
              <w:t>Уровень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7050">
              <w:rPr>
                <w:b/>
                <w:bCs/>
                <w:color w:val="000000"/>
                <w:sz w:val="24"/>
                <w:szCs w:val="24"/>
              </w:rPr>
              <w:t>Отметка</w:t>
            </w:r>
          </w:p>
        </w:tc>
      </w:tr>
      <w:tr w:rsidR="00B419C4" w:rsidRPr="00137050" w:rsidTr="00B419C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10 правильных ответов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5</w:t>
            </w:r>
          </w:p>
        </w:tc>
      </w:tr>
      <w:tr w:rsidR="00B419C4" w:rsidRPr="00137050" w:rsidTr="00B419C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8-9 правильных ответов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80-90%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4</w:t>
            </w:r>
          </w:p>
        </w:tc>
      </w:tr>
      <w:tr w:rsidR="00B419C4" w:rsidRPr="00137050" w:rsidTr="00B419C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6-7 правильных ответов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60-70%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3</w:t>
            </w:r>
          </w:p>
        </w:tc>
      </w:tr>
      <w:tr w:rsidR="00B419C4" w:rsidRPr="00137050" w:rsidTr="00B419C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0-5 правильных ответов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Менее 60%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419C4" w:rsidRPr="00137050" w:rsidRDefault="00B419C4" w:rsidP="00B419C4">
            <w:pPr>
              <w:jc w:val="center"/>
              <w:rPr>
                <w:color w:val="000000"/>
                <w:sz w:val="24"/>
                <w:szCs w:val="24"/>
              </w:rPr>
            </w:pPr>
            <w:r w:rsidRPr="00137050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B419C4" w:rsidRPr="00137050" w:rsidRDefault="00B419C4" w:rsidP="00B419C4">
      <w:pPr>
        <w:rPr>
          <w:sz w:val="24"/>
          <w:szCs w:val="24"/>
        </w:rPr>
      </w:pPr>
    </w:p>
    <w:p w:rsidR="00B419C4" w:rsidRPr="00137050" w:rsidRDefault="00B419C4" w:rsidP="00D73D71">
      <w:pPr>
        <w:jc w:val="both"/>
        <w:rPr>
          <w:sz w:val="24"/>
          <w:szCs w:val="24"/>
        </w:rPr>
      </w:pPr>
    </w:p>
    <w:sectPr w:rsidR="00B419C4" w:rsidRPr="00137050" w:rsidSect="00137050">
      <w:pgSz w:w="12240" w:h="15840"/>
      <w:pgMar w:top="568" w:right="616" w:bottom="56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9CC1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1E33E1"/>
    <w:multiLevelType w:val="multilevel"/>
    <w:tmpl w:val="06CC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2773AF"/>
    <w:multiLevelType w:val="multilevel"/>
    <w:tmpl w:val="AFD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C718FB"/>
    <w:multiLevelType w:val="multilevel"/>
    <w:tmpl w:val="F6D4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7D476C"/>
    <w:multiLevelType w:val="multilevel"/>
    <w:tmpl w:val="78AE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737CAF"/>
    <w:multiLevelType w:val="multilevel"/>
    <w:tmpl w:val="139E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B7633C"/>
    <w:multiLevelType w:val="multilevel"/>
    <w:tmpl w:val="60DA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480AC4"/>
    <w:multiLevelType w:val="multilevel"/>
    <w:tmpl w:val="7602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523C38"/>
    <w:multiLevelType w:val="multilevel"/>
    <w:tmpl w:val="D734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F56BBD"/>
    <w:multiLevelType w:val="multilevel"/>
    <w:tmpl w:val="0002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505DFE"/>
    <w:multiLevelType w:val="multilevel"/>
    <w:tmpl w:val="592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0B202E"/>
    <w:multiLevelType w:val="multilevel"/>
    <w:tmpl w:val="559A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7B3323"/>
    <w:multiLevelType w:val="multilevel"/>
    <w:tmpl w:val="0876F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6C2636DD"/>
    <w:multiLevelType w:val="multilevel"/>
    <w:tmpl w:val="FFC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9"/>
  </w:num>
  <w:num w:numId="3">
    <w:abstractNumId w:val="37"/>
  </w:num>
  <w:num w:numId="4">
    <w:abstractNumId w:val="43"/>
  </w:num>
  <w:num w:numId="5">
    <w:abstractNumId w:val="17"/>
  </w:num>
  <w:num w:numId="6">
    <w:abstractNumId w:val="11"/>
  </w:num>
  <w:num w:numId="7">
    <w:abstractNumId w:val="13"/>
  </w:num>
  <w:num w:numId="8">
    <w:abstractNumId w:val="28"/>
  </w:num>
  <w:num w:numId="9">
    <w:abstractNumId w:val="25"/>
  </w:num>
  <w:num w:numId="10">
    <w:abstractNumId w:val="20"/>
  </w:num>
  <w:num w:numId="11">
    <w:abstractNumId w:val="40"/>
  </w:num>
  <w:num w:numId="12">
    <w:abstractNumId w:val="36"/>
  </w:num>
  <w:num w:numId="13">
    <w:abstractNumId w:val="44"/>
  </w:num>
  <w:num w:numId="14">
    <w:abstractNumId w:val="41"/>
  </w:num>
  <w:num w:numId="15">
    <w:abstractNumId w:val="42"/>
  </w:num>
  <w:num w:numId="16">
    <w:abstractNumId w:val="45"/>
  </w:num>
  <w:num w:numId="17">
    <w:abstractNumId w:val="9"/>
  </w:num>
  <w:num w:numId="18">
    <w:abstractNumId w:val="15"/>
  </w:num>
  <w:num w:numId="19">
    <w:abstractNumId w:val="18"/>
  </w:num>
  <w:num w:numId="20">
    <w:abstractNumId w:val="12"/>
  </w:num>
  <w:num w:numId="21">
    <w:abstractNumId w:val="26"/>
  </w:num>
  <w:num w:numId="22">
    <w:abstractNumId w:val="16"/>
  </w:num>
  <w:num w:numId="23">
    <w:abstractNumId w:val="10"/>
  </w:num>
  <w:num w:numId="24">
    <w:abstractNumId w:val="32"/>
  </w:num>
  <w:num w:numId="25">
    <w:abstractNumId w:val="19"/>
  </w:num>
  <w:num w:numId="26">
    <w:abstractNumId w:val="33"/>
  </w:num>
  <w:num w:numId="27">
    <w:abstractNumId w:val="35"/>
  </w:num>
  <w:num w:numId="28">
    <w:abstractNumId w:val="30"/>
  </w:num>
  <w:num w:numId="29">
    <w:abstractNumId w:val="31"/>
  </w:num>
  <w:num w:numId="30">
    <w:abstractNumId w:val="38"/>
  </w:num>
  <w:num w:numId="31">
    <w:abstractNumId w:val="23"/>
  </w:num>
  <w:num w:numId="32">
    <w:abstractNumId w:val="29"/>
  </w:num>
  <w:num w:numId="33">
    <w:abstractNumId w:val="21"/>
  </w:num>
  <w:num w:numId="34">
    <w:abstractNumId w:val="27"/>
  </w:num>
  <w:num w:numId="35">
    <w:abstractNumId w:val="34"/>
  </w:num>
  <w:num w:numId="36">
    <w:abstractNumId w:val="14"/>
  </w:num>
  <w:num w:numId="37">
    <w:abstractNumId w:val="24"/>
  </w:num>
  <w:num w:numId="38">
    <w:abstractNumId w:val="8"/>
  </w:num>
  <w:num w:numId="39">
    <w:abstractNumId w:val="6"/>
  </w:num>
  <w:num w:numId="40">
    <w:abstractNumId w:val="5"/>
  </w:num>
  <w:num w:numId="41">
    <w:abstractNumId w:val="4"/>
  </w:num>
  <w:num w:numId="42">
    <w:abstractNumId w:val="7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306AA"/>
    <w:rsid w:val="00055175"/>
    <w:rsid w:val="000653FF"/>
    <w:rsid w:val="000F5A2C"/>
    <w:rsid w:val="001001E6"/>
    <w:rsid w:val="00120283"/>
    <w:rsid w:val="00137050"/>
    <w:rsid w:val="00143E67"/>
    <w:rsid w:val="001707C6"/>
    <w:rsid w:val="001B6A8B"/>
    <w:rsid w:val="001C3162"/>
    <w:rsid w:val="001F0E06"/>
    <w:rsid w:val="00211C1C"/>
    <w:rsid w:val="00257F8B"/>
    <w:rsid w:val="00260DF7"/>
    <w:rsid w:val="002B4E6A"/>
    <w:rsid w:val="00322F35"/>
    <w:rsid w:val="00392970"/>
    <w:rsid w:val="003B16B9"/>
    <w:rsid w:val="003C0C51"/>
    <w:rsid w:val="003D18FE"/>
    <w:rsid w:val="003E2DA0"/>
    <w:rsid w:val="004078F7"/>
    <w:rsid w:val="00476F6E"/>
    <w:rsid w:val="004A6DE5"/>
    <w:rsid w:val="004B490A"/>
    <w:rsid w:val="004C3333"/>
    <w:rsid w:val="004C3D3E"/>
    <w:rsid w:val="004C54FA"/>
    <w:rsid w:val="004E05E4"/>
    <w:rsid w:val="005631DC"/>
    <w:rsid w:val="00571032"/>
    <w:rsid w:val="00590BE0"/>
    <w:rsid w:val="00643AD4"/>
    <w:rsid w:val="006F28D4"/>
    <w:rsid w:val="007215A5"/>
    <w:rsid w:val="00746063"/>
    <w:rsid w:val="007605BA"/>
    <w:rsid w:val="00787017"/>
    <w:rsid w:val="007B65EA"/>
    <w:rsid w:val="007E3C9C"/>
    <w:rsid w:val="00820D96"/>
    <w:rsid w:val="00833E5C"/>
    <w:rsid w:val="00834D76"/>
    <w:rsid w:val="00873FF5"/>
    <w:rsid w:val="008B431E"/>
    <w:rsid w:val="008E1602"/>
    <w:rsid w:val="009673C3"/>
    <w:rsid w:val="00982D4A"/>
    <w:rsid w:val="009843C5"/>
    <w:rsid w:val="009B060B"/>
    <w:rsid w:val="009F71CB"/>
    <w:rsid w:val="00A03AAD"/>
    <w:rsid w:val="00A56B27"/>
    <w:rsid w:val="00AF77F7"/>
    <w:rsid w:val="00B20519"/>
    <w:rsid w:val="00B419C4"/>
    <w:rsid w:val="00C051B5"/>
    <w:rsid w:val="00C07B6E"/>
    <w:rsid w:val="00C27437"/>
    <w:rsid w:val="00C50829"/>
    <w:rsid w:val="00C75BD7"/>
    <w:rsid w:val="00CA782D"/>
    <w:rsid w:val="00CD4088"/>
    <w:rsid w:val="00D435C8"/>
    <w:rsid w:val="00D73D71"/>
    <w:rsid w:val="00DF4713"/>
    <w:rsid w:val="00E047B4"/>
    <w:rsid w:val="00E057D5"/>
    <w:rsid w:val="00EA5EA8"/>
    <w:rsid w:val="00EA6C36"/>
    <w:rsid w:val="00F11A22"/>
    <w:rsid w:val="00F6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68E8"/>
  <w15:docId w15:val="{2DAE138D-B9B2-4D5F-81D3-0985FBDD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1">
    <w:name w:val="heading 2"/>
    <w:basedOn w:val="a0"/>
    <w:next w:val="a0"/>
    <w:link w:val="22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1">
    <w:name w:val="heading 3"/>
    <w:basedOn w:val="a0"/>
    <w:next w:val="a0"/>
    <w:link w:val="32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B060B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character" w:customStyle="1" w:styleId="32">
    <w:name w:val="Заголовок 3 Знак"/>
    <w:basedOn w:val="a1"/>
    <w:link w:val="31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B060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Normal (Web)"/>
    <w:basedOn w:val="a0"/>
    <w:uiPriority w:val="99"/>
    <w:unhideWhenUsed/>
    <w:rsid w:val="00F11A22"/>
    <w:rPr>
      <w:sz w:val="24"/>
      <w:szCs w:val="24"/>
    </w:rPr>
  </w:style>
  <w:style w:type="paragraph" w:customStyle="1" w:styleId="indent">
    <w:name w:val="indent"/>
    <w:basedOn w:val="a0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643AD4"/>
    <w:rPr>
      <w:b/>
      <w:bCs/>
    </w:rPr>
  </w:style>
  <w:style w:type="paragraph" w:customStyle="1" w:styleId="center">
    <w:name w:val="center"/>
    <w:basedOn w:val="a0"/>
    <w:rsid w:val="00820D9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test-header">
    <w:name w:val="test-header"/>
    <w:basedOn w:val="a0"/>
    <w:rsid w:val="007B65EA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6">
    <w:name w:val="List Bullet"/>
    <w:basedOn w:val="a0"/>
    <w:uiPriority w:val="99"/>
    <w:unhideWhenUsed/>
    <w:rsid w:val="00C27437"/>
    <w:pPr>
      <w:widowControl/>
      <w:tabs>
        <w:tab w:val="num" w:pos="360"/>
      </w:tabs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table" w:styleId="a7">
    <w:name w:val="Table Grid"/>
    <w:basedOn w:val="a2"/>
    <w:uiPriority w:val="59"/>
    <w:rsid w:val="00C2743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1"/>
    <w:link w:val="5"/>
    <w:uiPriority w:val="9"/>
    <w:semiHidden/>
    <w:rsid w:val="009B060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9B060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9B060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9B060B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9B06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8">
    <w:name w:val="header"/>
    <w:basedOn w:val="a0"/>
    <w:link w:val="a9"/>
    <w:uiPriority w:val="99"/>
    <w:unhideWhenUsed/>
    <w:rsid w:val="009B060B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rsid w:val="009B060B"/>
    <w:rPr>
      <w:rFonts w:eastAsiaTheme="minorEastAsia"/>
      <w:lang w:val="en-US"/>
    </w:rPr>
  </w:style>
  <w:style w:type="paragraph" w:styleId="aa">
    <w:name w:val="footer"/>
    <w:basedOn w:val="a0"/>
    <w:link w:val="ab"/>
    <w:uiPriority w:val="99"/>
    <w:unhideWhenUsed/>
    <w:rsid w:val="009B060B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9B060B"/>
    <w:rPr>
      <w:rFonts w:eastAsiaTheme="minorEastAsia"/>
      <w:lang w:val="en-US"/>
    </w:rPr>
  </w:style>
  <w:style w:type="paragraph" w:styleId="ac">
    <w:name w:val="No Spacing"/>
    <w:uiPriority w:val="1"/>
    <w:qFormat/>
    <w:rsid w:val="009B060B"/>
    <w:pPr>
      <w:spacing w:after="0" w:line="240" w:lineRule="auto"/>
    </w:pPr>
    <w:rPr>
      <w:rFonts w:eastAsiaTheme="minorEastAsia"/>
      <w:lang w:val="en-US"/>
    </w:rPr>
  </w:style>
  <w:style w:type="paragraph" w:styleId="ad">
    <w:name w:val="Title"/>
    <w:basedOn w:val="a0"/>
    <w:next w:val="a0"/>
    <w:link w:val="ae"/>
    <w:uiPriority w:val="10"/>
    <w:qFormat/>
    <w:rsid w:val="009B060B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e">
    <w:name w:val="Заголовок Знак"/>
    <w:basedOn w:val="a1"/>
    <w:link w:val="ad"/>
    <w:uiPriority w:val="10"/>
    <w:rsid w:val="009B06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0"/>
    <w:next w:val="a0"/>
    <w:link w:val="af0"/>
    <w:uiPriority w:val="11"/>
    <w:qFormat/>
    <w:rsid w:val="009B060B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0">
    <w:name w:val="Подзаголовок Знак"/>
    <w:basedOn w:val="a1"/>
    <w:link w:val="af"/>
    <w:uiPriority w:val="11"/>
    <w:rsid w:val="009B06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1">
    <w:name w:val="List Paragraph"/>
    <w:basedOn w:val="a0"/>
    <w:uiPriority w:val="34"/>
    <w:qFormat/>
    <w:rsid w:val="009B060B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af2">
    <w:name w:val="Body Text"/>
    <w:basedOn w:val="a0"/>
    <w:link w:val="af3"/>
    <w:uiPriority w:val="99"/>
    <w:unhideWhenUsed/>
    <w:rsid w:val="009B060B"/>
    <w:pPr>
      <w:widowControl/>
      <w:spacing w:after="120" w:line="276" w:lineRule="auto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af3">
    <w:name w:val="Основной текст Знак"/>
    <w:basedOn w:val="a1"/>
    <w:link w:val="af2"/>
    <w:uiPriority w:val="99"/>
    <w:rsid w:val="009B060B"/>
    <w:rPr>
      <w:rFonts w:eastAsiaTheme="minorEastAsia"/>
      <w:lang w:val="en-US"/>
    </w:rPr>
  </w:style>
  <w:style w:type="paragraph" w:styleId="23">
    <w:name w:val="Body Text 2"/>
    <w:basedOn w:val="a0"/>
    <w:link w:val="24"/>
    <w:uiPriority w:val="99"/>
    <w:unhideWhenUsed/>
    <w:rsid w:val="009B060B"/>
    <w:pPr>
      <w:widowControl/>
      <w:spacing w:after="120" w:line="480" w:lineRule="auto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24">
    <w:name w:val="Основной текст 2 Знак"/>
    <w:basedOn w:val="a1"/>
    <w:link w:val="23"/>
    <w:uiPriority w:val="99"/>
    <w:rsid w:val="009B060B"/>
    <w:rPr>
      <w:rFonts w:eastAsiaTheme="minorEastAsia"/>
      <w:lang w:val="en-US"/>
    </w:rPr>
  </w:style>
  <w:style w:type="paragraph" w:styleId="33">
    <w:name w:val="Body Text 3"/>
    <w:basedOn w:val="a0"/>
    <w:link w:val="34"/>
    <w:uiPriority w:val="99"/>
    <w:unhideWhenUsed/>
    <w:rsid w:val="009B060B"/>
    <w:pPr>
      <w:widowControl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1"/>
    <w:link w:val="33"/>
    <w:uiPriority w:val="99"/>
    <w:rsid w:val="009B060B"/>
    <w:rPr>
      <w:rFonts w:eastAsiaTheme="minorEastAsia"/>
      <w:sz w:val="16"/>
      <w:szCs w:val="16"/>
      <w:lang w:val="en-US"/>
    </w:rPr>
  </w:style>
  <w:style w:type="paragraph" w:styleId="af4">
    <w:name w:val="List"/>
    <w:basedOn w:val="a0"/>
    <w:uiPriority w:val="99"/>
    <w:unhideWhenUsed/>
    <w:rsid w:val="009B060B"/>
    <w:pPr>
      <w:widowControl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25">
    <w:name w:val="List 2"/>
    <w:basedOn w:val="a0"/>
    <w:uiPriority w:val="99"/>
    <w:unhideWhenUsed/>
    <w:rsid w:val="009B060B"/>
    <w:pPr>
      <w:widowControl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35">
    <w:name w:val="List 3"/>
    <w:basedOn w:val="a0"/>
    <w:uiPriority w:val="99"/>
    <w:unhideWhenUsed/>
    <w:rsid w:val="009B060B"/>
    <w:pPr>
      <w:widowControl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20">
    <w:name w:val="List Bullet 2"/>
    <w:basedOn w:val="a0"/>
    <w:uiPriority w:val="99"/>
    <w:unhideWhenUsed/>
    <w:rsid w:val="009B060B"/>
    <w:pPr>
      <w:widowControl/>
      <w:numPr>
        <w:numId w:val="39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30">
    <w:name w:val="List Bullet 3"/>
    <w:basedOn w:val="a0"/>
    <w:uiPriority w:val="99"/>
    <w:unhideWhenUsed/>
    <w:rsid w:val="009B060B"/>
    <w:pPr>
      <w:widowControl/>
      <w:numPr>
        <w:numId w:val="40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a">
    <w:name w:val="List Number"/>
    <w:basedOn w:val="a0"/>
    <w:uiPriority w:val="99"/>
    <w:unhideWhenUsed/>
    <w:rsid w:val="009B060B"/>
    <w:pPr>
      <w:widowControl/>
      <w:numPr>
        <w:numId w:val="42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2">
    <w:name w:val="List Number 2"/>
    <w:basedOn w:val="a0"/>
    <w:uiPriority w:val="99"/>
    <w:unhideWhenUsed/>
    <w:rsid w:val="009B060B"/>
    <w:pPr>
      <w:widowControl/>
      <w:numPr>
        <w:numId w:val="4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3">
    <w:name w:val="List Number 3"/>
    <w:basedOn w:val="a0"/>
    <w:uiPriority w:val="99"/>
    <w:unhideWhenUsed/>
    <w:rsid w:val="009B060B"/>
    <w:pPr>
      <w:widowControl/>
      <w:numPr>
        <w:numId w:val="44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af5">
    <w:name w:val="List Continue"/>
    <w:basedOn w:val="a0"/>
    <w:uiPriority w:val="99"/>
    <w:unhideWhenUsed/>
    <w:rsid w:val="009B060B"/>
    <w:pPr>
      <w:widowControl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26">
    <w:name w:val="List Continue 2"/>
    <w:basedOn w:val="a0"/>
    <w:uiPriority w:val="99"/>
    <w:unhideWhenUsed/>
    <w:rsid w:val="009B060B"/>
    <w:pPr>
      <w:widowControl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36">
    <w:name w:val="List Continue 3"/>
    <w:basedOn w:val="a0"/>
    <w:uiPriority w:val="99"/>
    <w:unhideWhenUsed/>
    <w:rsid w:val="009B060B"/>
    <w:pPr>
      <w:widowControl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af6">
    <w:name w:val="macro"/>
    <w:link w:val="af7"/>
    <w:uiPriority w:val="99"/>
    <w:unhideWhenUsed/>
    <w:rsid w:val="009B060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7">
    <w:name w:val="Текст макроса Знак"/>
    <w:basedOn w:val="a1"/>
    <w:link w:val="af6"/>
    <w:uiPriority w:val="99"/>
    <w:rsid w:val="009B060B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0"/>
    <w:next w:val="a0"/>
    <w:link w:val="28"/>
    <w:uiPriority w:val="29"/>
    <w:qFormat/>
    <w:rsid w:val="009B060B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 w:eastAsia="en-US"/>
    </w:rPr>
  </w:style>
  <w:style w:type="character" w:customStyle="1" w:styleId="28">
    <w:name w:val="Цитата 2 Знак"/>
    <w:basedOn w:val="a1"/>
    <w:link w:val="27"/>
    <w:uiPriority w:val="29"/>
    <w:rsid w:val="009B060B"/>
    <w:rPr>
      <w:rFonts w:eastAsiaTheme="minorEastAsia"/>
      <w:i/>
      <w:iCs/>
      <w:color w:val="000000" w:themeColor="text1"/>
      <w:lang w:val="en-US"/>
    </w:rPr>
  </w:style>
  <w:style w:type="character" w:styleId="af8">
    <w:name w:val="Emphasis"/>
    <w:basedOn w:val="a1"/>
    <w:uiPriority w:val="20"/>
    <w:qFormat/>
    <w:rsid w:val="009B060B"/>
    <w:rPr>
      <w:i/>
      <w:iCs/>
    </w:rPr>
  </w:style>
  <w:style w:type="paragraph" w:styleId="af9">
    <w:name w:val="Intense Quote"/>
    <w:basedOn w:val="a0"/>
    <w:next w:val="a0"/>
    <w:link w:val="afa"/>
    <w:uiPriority w:val="30"/>
    <w:qFormat/>
    <w:rsid w:val="009B060B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 w:eastAsia="en-US"/>
    </w:rPr>
  </w:style>
  <w:style w:type="character" w:customStyle="1" w:styleId="afa">
    <w:name w:val="Выделенная цитата Знак"/>
    <w:basedOn w:val="a1"/>
    <w:link w:val="af9"/>
    <w:uiPriority w:val="30"/>
    <w:rsid w:val="009B060B"/>
    <w:rPr>
      <w:rFonts w:eastAsiaTheme="minorEastAsia"/>
      <w:b/>
      <w:bCs/>
      <w:i/>
      <w:iCs/>
      <w:color w:val="4F81BD" w:themeColor="accent1"/>
      <w:lang w:val="en-US"/>
    </w:rPr>
  </w:style>
  <w:style w:type="character" w:styleId="afb">
    <w:name w:val="Subtle Emphasis"/>
    <w:basedOn w:val="a1"/>
    <w:uiPriority w:val="19"/>
    <w:qFormat/>
    <w:rsid w:val="009B060B"/>
    <w:rPr>
      <w:i/>
      <w:iCs/>
      <w:color w:val="808080" w:themeColor="text1" w:themeTint="7F"/>
    </w:rPr>
  </w:style>
  <w:style w:type="character" w:styleId="afc">
    <w:name w:val="Intense Emphasis"/>
    <w:basedOn w:val="a1"/>
    <w:uiPriority w:val="21"/>
    <w:qFormat/>
    <w:rsid w:val="009B060B"/>
    <w:rPr>
      <w:b/>
      <w:bCs/>
      <w:i/>
      <w:iCs/>
      <w:color w:val="4F81BD" w:themeColor="accent1"/>
    </w:rPr>
  </w:style>
  <w:style w:type="character" w:styleId="afd">
    <w:name w:val="Subtle Reference"/>
    <w:basedOn w:val="a1"/>
    <w:uiPriority w:val="31"/>
    <w:qFormat/>
    <w:rsid w:val="009B060B"/>
    <w:rPr>
      <w:smallCaps/>
      <w:color w:val="C0504D" w:themeColor="accent2"/>
      <w:u w:val="single"/>
    </w:rPr>
  </w:style>
  <w:style w:type="character" w:styleId="afe">
    <w:name w:val="Intense Reference"/>
    <w:basedOn w:val="a1"/>
    <w:uiPriority w:val="32"/>
    <w:qFormat/>
    <w:rsid w:val="009B060B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9B060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69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02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43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65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752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0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86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60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82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497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8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392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18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711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22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2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45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68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59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2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9337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6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68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1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9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385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4849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6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716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0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80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09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597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5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0196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2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782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10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147C-4173-4C35-9412-AFC355FA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13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113</cp:revision>
  <dcterms:created xsi:type="dcterms:W3CDTF">2014-10-05T09:54:00Z</dcterms:created>
  <dcterms:modified xsi:type="dcterms:W3CDTF">2025-12-09T15:49:00Z</dcterms:modified>
</cp:coreProperties>
</file>